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3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王斌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93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大学语文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(020212—009)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大学语文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(020212—009)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大学语文（上）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(028001—001)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大学语文（上）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(028001—001)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中医与周易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(r020215—001)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中医九25;中西临九25;中药九25;中药九（屠呦呦班）25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大学语文（上）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(028001—001)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中医与周易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(r020215—001)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中医九25;中西临九25;中药九25;中药九（屠呦呦班）25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大学语文（上）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(028001—001)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中国古代文学纵览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(r020213—001)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